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62" w:rsidRDefault="00254262">
      <w:pPr>
        <w:spacing w:after="0"/>
        <w:ind w:left="120"/>
      </w:pPr>
    </w:p>
    <w:p w:rsidR="00CF6539" w:rsidRDefault="00CF6539" w:rsidP="00CF6539">
      <w:pPr>
        <w:spacing w:after="0" w:line="408" w:lineRule="exact"/>
        <w:ind w:left="120"/>
        <w:jc w:val="center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6539" w:rsidRDefault="00CF6539" w:rsidP="00CF6539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F6539" w:rsidRDefault="00CF6539" w:rsidP="00CF6539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Орска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F6539" w:rsidRDefault="00CF6539" w:rsidP="00CF6539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51 г. Орска"</w:t>
      </w:r>
    </w:p>
    <w:p w:rsidR="00CF6539" w:rsidRDefault="00CF6539" w:rsidP="00CF6539">
      <w:pPr>
        <w:spacing w:after="0"/>
        <w:ind w:left="120"/>
        <w:rPr>
          <w:lang w:val="ru-RU"/>
        </w:rPr>
      </w:pPr>
    </w:p>
    <w:p w:rsidR="00CF6539" w:rsidRDefault="00CF6539" w:rsidP="00CF6539">
      <w:pPr>
        <w:spacing w:after="0"/>
        <w:ind w:left="120"/>
        <w:rPr>
          <w:lang w:val="ru-RU"/>
        </w:rPr>
      </w:pPr>
    </w:p>
    <w:p w:rsidR="00CF6539" w:rsidRDefault="00CF6539" w:rsidP="00CF6539">
      <w:pPr>
        <w:spacing w:after="0"/>
        <w:ind w:left="120"/>
        <w:rPr>
          <w:lang w:val="ru-RU"/>
        </w:rPr>
      </w:pPr>
    </w:p>
    <w:p w:rsidR="00CF6539" w:rsidRDefault="00CF6539" w:rsidP="00CF6539">
      <w:pPr>
        <w:spacing w:after="0"/>
        <w:ind w:left="120"/>
        <w:rPr>
          <w:lang w:val="ru-RU"/>
        </w:rPr>
      </w:pPr>
    </w:p>
    <w:tbl>
      <w:tblPr>
        <w:tblStyle w:val="af"/>
        <w:tblW w:w="9571" w:type="dxa"/>
        <w:tblLook w:val="04A0"/>
      </w:tblPr>
      <w:tblGrid>
        <w:gridCol w:w="3173"/>
        <w:gridCol w:w="3216"/>
        <w:gridCol w:w="3182"/>
      </w:tblGrid>
      <w:tr w:rsidR="00CF6539" w:rsidTr="00CF6539"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РАССМОТРЕНО</w:t>
            </w:r>
          </w:p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на школьном методическом объединении</w:t>
            </w:r>
          </w:p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</w:t>
            </w:r>
          </w:p>
          <w:p w:rsidR="00CF6539" w:rsidRDefault="00CF653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 г.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СОГЛАСОВАНО</w:t>
            </w:r>
          </w:p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_________________________</w:t>
            </w:r>
          </w:p>
          <w:p w:rsidR="00CF6539" w:rsidRDefault="00CF6539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Дьячкова О.Г.</w:t>
            </w:r>
          </w:p>
          <w:p w:rsidR="00CF6539" w:rsidRDefault="00CF653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.08.2023 г.</w:t>
            </w:r>
          </w:p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УТВЕРЖДЕНО</w:t>
            </w:r>
          </w:p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</w:t>
            </w:r>
          </w:p>
          <w:p w:rsidR="00CF6539" w:rsidRDefault="00CF653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___________________</w:t>
            </w:r>
          </w:p>
          <w:p w:rsidR="00CF6539" w:rsidRDefault="00CF6539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Шелепова М.Л.</w:t>
            </w:r>
          </w:p>
          <w:p w:rsidR="00CF6539" w:rsidRDefault="00CF653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приказ № </w:t>
            </w:r>
          </w:p>
          <w:p w:rsidR="00CF6539" w:rsidRDefault="00CF653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31.08.2023 г.</w:t>
            </w:r>
          </w:p>
        </w:tc>
      </w:tr>
    </w:tbl>
    <w:p w:rsidR="00254262" w:rsidRDefault="00254262">
      <w:pPr>
        <w:spacing w:after="0"/>
        <w:ind w:left="120"/>
      </w:pPr>
    </w:p>
    <w:p w:rsidR="00254262" w:rsidRDefault="00254262">
      <w:pPr>
        <w:spacing w:after="0"/>
        <w:ind w:left="120"/>
      </w:pPr>
    </w:p>
    <w:p w:rsidR="00254262" w:rsidRDefault="00254262">
      <w:pPr>
        <w:spacing w:after="0"/>
        <w:ind w:left="120"/>
      </w:pPr>
    </w:p>
    <w:p w:rsidR="00254262" w:rsidRDefault="00254262">
      <w:pPr>
        <w:spacing w:after="0"/>
        <w:ind w:left="120"/>
      </w:pPr>
    </w:p>
    <w:p w:rsidR="00254262" w:rsidRPr="00CF6539" w:rsidRDefault="00CF6539">
      <w:pPr>
        <w:spacing w:after="0" w:line="408" w:lineRule="exact"/>
        <w:ind w:left="120"/>
        <w:jc w:val="center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4262" w:rsidRPr="00CF6539" w:rsidRDefault="00CF6539">
      <w:pPr>
        <w:spacing w:after="0" w:line="408" w:lineRule="exact"/>
        <w:ind w:left="120"/>
        <w:jc w:val="center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2392863)</w:t>
      </w: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CF6539">
      <w:pPr>
        <w:spacing w:after="0" w:line="408" w:lineRule="exact"/>
        <w:ind w:left="120"/>
        <w:jc w:val="center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254262" w:rsidRPr="00CF6539" w:rsidRDefault="00CF6539">
      <w:pPr>
        <w:spacing w:after="0" w:line="408" w:lineRule="exact"/>
        <w:ind w:left="120"/>
        <w:jc w:val="center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F6539">
        <w:rPr>
          <w:rFonts w:ascii="Calibri" w:hAnsi="Calibri"/>
          <w:color w:val="000000"/>
          <w:sz w:val="28"/>
          <w:lang w:val="ru-RU"/>
        </w:rPr>
        <w:t xml:space="preserve">– 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Pr="00CF6539" w:rsidRDefault="00254262">
      <w:pPr>
        <w:spacing w:after="0"/>
        <w:ind w:left="120"/>
        <w:jc w:val="center"/>
        <w:rPr>
          <w:lang w:val="ru-RU"/>
        </w:rPr>
      </w:pPr>
    </w:p>
    <w:p w:rsidR="00254262" w:rsidRDefault="00CF6539">
      <w:pPr>
        <w:spacing w:after="0" w:line="264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г. Орск 2023</w:t>
      </w: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CF6539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CF6539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CF6539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CF6539">
        <w:rPr>
          <w:rFonts w:ascii="Times New Roman" w:hAnsi="Times New Roman"/>
          <w:color w:val="000000"/>
          <w:sz w:val="28"/>
          <w:lang w:val="ru-RU"/>
        </w:rPr>
        <w:t>матического анализа лежит деятельностный принцип обучения.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CF6539">
        <w:rPr>
          <w:rFonts w:ascii="Times New Roman" w:hAnsi="Times New Roman"/>
          <w:color w:val="000000"/>
          <w:sz w:val="28"/>
          <w:lang w:val="ru-RU"/>
        </w:rPr>
        <w:t>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CF6539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еся овладевают всё более широким математическим аппаратом, у них последовательно формируется и совершенствуется умение строить </w:t>
      </w:r>
      <w:r w:rsidRPr="00CF6539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CF6539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CF6539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CF6539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CF6539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CF6539">
        <w:rPr>
          <w:rFonts w:ascii="Times New Roman" w:hAnsi="Times New Roman"/>
          <w:color w:val="000000"/>
          <w:sz w:val="28"/>
          <w:lang w:val="ru-RU"/>
        </w:rPr>
        <w:t>я.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CF6539">
        <w:rPr>
          <w:rFonts w:ascii="Times New Roman" w:hAnsi="Times New Roman"/>
          <w:color w:val="000000"/>
          <w:sz w:val="28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CF6539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CF6539">
        <w:rPr>
          <w:rFonts w:ascii="Times New Roman" w:hAnsi="Times New Roman"/>
          <w:color w:val="000000"/>
          <w:sz w:val="28"/>
          <w:lang w:val="ru-RU"/>
        </w:rPr>
        <w:t>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CF6539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</w:t>
      </w:r>
      <w:r w:rsidRPr="00CF6539">
        <w:rPr>
          <w:rFonts w:ascii="Times New Roman" w:hAnsi="Times New Roman"/>
          <w:color w:val="000000"/>
          <w:sz w:val="28"/>
          <w:lang w:val="ru-RU"/>
        </w:rPr>
        <w:lastRenderedPageBreak/>
        <w:t>формулами зависимос</w:t>
      </w:r>
      <w:r w:rsidRPr="00CF6539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CF6539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CF6539">
        <w:rPr>
          <w:rFonts w:ascii="Times New Roman" w:hAnsi="Times New Roman"/>
          <w:color w:val="000000"/>
          <w:sz w:val="28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CF6539">
        <w:rPr>
          <w:rFonts w:ascii="Times New Roman" w:hAnsi="Times New Roman"/>
          <w:color w:val="000000"/>
          <w:sz w:val="28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CF6539">
        <w:rPr>
          <w:rFonts w:ascii="Times New Roman" w:hAnsi="Times New Roman"/>
          <w:color w:val="000000"/>
          <w:sz w:val="28"/>
          <w:lang w:val="ru-RU"/>
        </w:rPr>
        <w:t>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</w:t>
      </w:r>
      <w:r w:rsidRPr="00CF6539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</w:t>
      </w:r>
      <w:r w:rsidRPr="00CF6539">
        <w:rPr>
          <w:rFonts w:ascii="Times New Roman" w:hAnsi="Times New Roman"/>
          <w:color w:val="000000"/>
          <w:sz w:val="28"/>
          <w:lang w:val="ru-RU"/>
        </w:rPr>
        <w:t>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</w:t>
      </w:r>
      <w:r w:rsidRPr="00CF6539">
        <w:rPr>
          <w:rFonts w:ascii="Times New Roman" w:hAnsi="Times New Roman"/>
          <w:color w:val="000000"/>
          <w:sz w:val="28"/>
          <w:lang w:val="ru-RU"/>
        </w:rPr>
        <w:t>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</w:t>
      </w:r>
      <w:r w:rsidRPr="00CF6539">
        <w:rPr>
          <w:rFonts w:ascii="Times New Roman" w:hAnsi="Times New Roman"/>
          <w:color w:val="000000"/>
          <w:sz w:val="28"/>
          <w:lang w:val="ru-RU"/>
        </w:rPr>
        <w:t>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  <w:sectPr w:rsidR="00254262" w:rsidRPr="00CF6539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CF6539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3d76e050-51fd-4b58-80c8-65c11753c1a9"/>
      <w:r w:rsidRPr="00CF653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CF6539">
        <w:rPr>
          <w:rFonts w:ascii="Times New Roman" w:hAnsi="Times New Roman"/>
          <w:color w:val="000000"/>
          <w:sz w:val="28"/>
          <w:lang w:val="ru-RU"/>
        </w:rPr>
        <w:t>‌‌</w:t>
      </w:r>
      <w:bookmarkStart w:id="3" w:name="block-17830577"/>
      <w:bookmarkStart w:id="4" w:name="block-178305771"/>
      <w:bookmarkEnd w:id="3"/>
      <w:bookmarkEnd w:id="4"/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</w:t>
      </w:r>
      <w:r w:rsidRPr="00CF6539">
        <w:rPr>
          <w:rFonts w:ascii="Times New Roman" w:hAnsi="Times New Roman"/>
          <w:color w:val="000000"/>
          <w:sz w:val="28"/>
          <w:lang w:val="ru-RU"/>
        </w:rPr>
        <w:t>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ствительного числа и его свойства. Приближённые вычисления, правила округления, прикидка и оценка результата вычислений.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Бином Ньютона. Использование подходящей формы записи действительных чисел для решения практических задач </w:t>
      </w:r>
      <w:r w:rsidRPr="00CF6539">
        <w:rPr>
          <w:rFonts w:ascii="Times New Roman" w:hAnsi="Times New Roman"/>
          <w:color w:val="000000"/>
          <w:sz w:val="28"/>
          <w:lang w:val="ru-RU"/>
        </w:rPr>
        <w:t>и представления данных.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Синус, косинус</w:t>
      </w:r>
      <w:r w:rsidRPr="00CF6539">
        <w:rPr>
          <w:rFonts w:ascii="Times New Roman" w:hAnsi="Times New Roman"/>
          <w:color w:val="000000"/>
          <w:sz w:val="28"/>
          <w:lang w:val="ru-RU"/>
        </w:rPr>
        <w:t>, тангенс, котангенс числового аргумента. Арксинус, арккосинус и арктангенс числового аргумента.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Тождества и тождественные преобразования. Уравнение, корень уравнения. Равносильные уравнения и уравнения-следствия. Неравенство, решен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ие неравенства.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Преобразования числовы</w:t>
      </w:r>
      <w:r w:rsidRPr="00CF6539">
        <w:rPr>
          <w:rFonts w:ascii="Times New Roman" w:hAnsi="Times New Roman"/>
          <w:color w:val="000000"/>
          <w:sz w:val="28"/>
          <w:lang w:val="ru-RU"/>
        </w:rPr>
        <w:t>х выражений, содержащих степени и корни.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Логарифмические 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уравнения. Основные методы решения логарифмических уравнений.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</w:t>
      </w:r>
      <w:r w:rsidRPr="00CF6539">
        <w:rPr>
          <w:rFonts w:ascii="Times New Roman" w:hAnsi="Times New Roman"/>
          <w:color w:val="000000"/>
          <w:sz w:val="28"/>
          <w:lang w:val="ru-RU"/>
        </w:rPr>
        <w:t>матриц и определителей.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Построение математических моделей реальной ситуации с помощью уравнений и неравенств. Применение уравнений и неравенств к решению </w:t>
      </w:r>
      <w:r w:rsidRPr="00CF6539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математических задач и задач из различных областей науки и реальной жизни.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Функция, </w:t>
      </w:r>
      <w:r w:rsidRPr="00CF6539">
        <w:rPr>
          <w:rFonts w:ascii="Times New Roman" w:hAnsi="Times New Roman"/>
          <w:color w:val="000000"/>
          <w:sz w:val="28"/>
          <w:lang w:val="ru-RU"/>
        </w:rPr>
        <w:t>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</w:t>
      </w:r>
      <w:r w:rsidRPr="00CF6539">
        <w:rPr>
          <w:rFonts w:ascii="Times New Roman" w:hAnsi="Times New Roman"/>
          <w:color w:val="000000"/>
          <w:sz w:val="28"/>
          <w:lang w:val="ru-RU"/>
        </w:rPr>
        <w:t>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Степенная функц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</w:t>
      </w:r>
      <w:r w:rsidRPr="00CF6539">
        <w:rPr>
          <w:rFonts w:ascii="Times New Roman" w:hAnsi="Times New Roman"/>
          <w:color w:val="000000"/>
          <w:sz w:val="28"/>
          <w:lang w:val="ru-RU"/>
        </w:rPr>
        <w:t>ения уравнений.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Последовательности, способ</w:t>
      </w:r>
      <w:r w:rsidRPr="00CF6539">
        <w:rPr>
          <w:rFonts w:ascii="Times New Roman" w:hAnsi="Times New Roman"/>
          <w:color w:val="000000"/>
          <w:sz w:val="28"/>
          <w:lang w:val="ru-RU"/>
        </w:rPr>
        <w:t>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</w:t>
      </w:r>
      <w:r w:rsidRPr="00CF6539">
        <w:rPr>
          <w:rFonts w:ascii="Times New Roman" w:hAnsi="Times New Roman"/>
          <w:color w:val="000000"/>
          <w:sz w:val="28"/>
          <w:lang w:val="ru-RU"/>
        </w:rPr>
        <w:t>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</w:t>
      </w:r>
      <w:r w:rsidRPr="00CF6539">
        <w:rPr>
          <w:rFonts w:ascii="Times New Roman" w:hAnsi="Times New Roman"/>
          <w:color w:val="000000"/>
          <w:sz w:val="28"/>
          <w:lang w:val="ru-RU"/>
        </w:rPr>
        <w:t>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</w:t>
      </w:r>
      <w:r w:rsidRPr="00CF6539">
        <w:rPr>
          <w:rFonts w:ascii="Times New Roman" w:hAnsi="Times New Roman"/>
          <w:color w:val="000000"/>
          <w:sz w:val="28"/>
          <w:lang w:val="ru-RU"/>
        </w:rPr>
        <w:t>ий смысл производной. Уравнение касательной к графику функции.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 и их свойства. Диаграммы Эйлера–Венна. П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254262" w:rsidRPr="00CF6539" w:rsidRDefault="00254262">
      <w:pPr>
        <w:spacing w:after="0" w:line="264" w:lineRule="exact"/>
        <w:ind w:firstLine="60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lastRenderedPageBreak/>
        <w:t>Чи</w:t>
      </w:r>
      <w:r w:rsidRPr="00CF6539">
        <w:rPr>
          <w:rFonts w:ascii="Times New Roman" w:hAnsi="Times New Roman"/>
          <w:b/>
          <w:color w:val="000000"/>
          <w:sz w:val="28"/>
          <w:lang w:val="ru-RU"/>
        </w:rPr>
        <w:t>сла и вычисления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F6539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F6539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Комплексные чи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F6539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</w:t>
      </w:r>
      <w:r w:rsidRPr="00CF6539">
        <w:rPr>
          <w:rFonts w:ascii="Times New Roman" w:hAnsi="Times New Roman"/>
          <w:color w:val="000000"/>
          <w:sz w:val="28"/>
          <w:lang w:val="ru-RU"/>
        </w:rPr>
        <w:t>ных чисел для решения физических и геометрических задач.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уравнений с помощью тригоном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етрической окружности. Решение тригонометрических неравенств.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</w:t>
      </w:r>
      <w:r w:rsidRPr="00CF6539">
        <w:rPr>
          <w:rFonts w:ascii="Times New Roman" w:hAnsi="Times New Roman"/>
          <w:color w:val="000000"/>
          <w:sz w:val="28"/>
          <w:lang w:val="ru-RU"/>
        </w:rPr>
        <w:t>личных областей науки и реальной жизни, интерпретация полученных результатов.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Графически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е методы решения уравнений и неравенств. Графические методы решения задач с параметрами.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Начала мат</w:t>
      </w:r>
      <w:r w:rsidRPr="00CF6539">
        <w:rPr>
          <w:rFonts w:ascii="Times New Roman" w:hAnsi="Times New Roman"/>
          <w:b/>
          <w:color w:val="000000"/>
          <w:sz w:val="28"/>
          <w:lang w:val="ru-RU"/>
        </w:rPr>
        <w:t>ематического анализа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</w:t>
      </w:r>
      <w:r w:rsidRPr="00CF6539">
        <w:rPr>
          <w:rFonts w:ascii="Times New Roman" w:hAnsi="Times New Roman"/>
          <w:color w:val="000000"/>
          <w:sz w:val="28"/>
          <w:lang w:val="ru-RU"/>
        </w:rPr>
        <w:t>я определения скорости и ускорения процесса, заданного формулой или графиком.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</w:t>
      </w:r>
      <w:r w:rsidRPr="00CF6539">
        <w:rPr>
          <w:rFonts w:ascii="Times New Roman" w:hAnsi="Times New Roman"/>
          <w:color w:val="000000"/>
          <w:sz w:val="28"/>
          <w:lang w:val="ru-RU"/>
        </w:rPr>
        <w:t>ённого интеграла по формуле Ньютона-Лейбница.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  <w:sectPr w:rsidR="00254262" w:rsidRPr="00CF6539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Примеры решений дифференциальных уравнений. Математическое моделирование реальных процессов с </w:t>
      </w:r>
      <w:r w:rsidRPr="00CF6539">
        <w:rPr>
          <w:rFonts w:ascii="Times New Roman" w:hAnsi="Times New Roman"/>
          <w:color w:val="000000"/>
          <w:sz w:val="28"/>
          <w:lang w:val="ru-RU"/>
        </w:rPr>
        <w:t>помощью дифференциальных уравнений.</w:t>
      </w:r>
      <w:bookmarkStart w:id="5" w:name="block-17830576"/>
      <w:bookmarkStart w:id="6" w:name="block-178305761"/>
      <w:bookmarkEnd w:id="5"/>
      <w:bookmarkEnd w:id="6"/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сформированность г</w:t>
      </w:r>
      <w:r w:rsidRPr="00CF6539">
        <w:rPr>
          <w:rFonts w:ascii="Times New Roman" w:hAnsi="Times New Roman"/>
          <w:color w:val="000000"/>
          <w:sz w:val="28"/>
          <w:lang w:val="ru-RU"/>
        </w:rPr>
        <w:t>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</w:t>
      </w:r>
      <w:r w:rsidRPr="00CF6539">
        <w:rPr>
          <w:rFonts w:ascii="Times New Roman" w:hAnsi="Times New Roman"/>
          <w:color w:val="000000"/>
          <w:sz w:val="28"/>
          <w:lang w:val="ru-RU"/>
        </w:rPr>
        <w:t>ть с социальными институтами в соответствии с их функциями и назначением;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</w:t>
      </w:r>
      <w:r w:rsidRPr="00CF6539">
        <w:rPr>
          <w:rFonts w:ascii="Times New Roman" w:hAnsi="Times New Roman"/>
          <w:color w:val="000000"/>
          <w:sz w:val="28"/>
          <w:lang w:val="ru-RU"/>
        </w:rPr>
        <w:t>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</w:t>
      </w:r>
      <w:r w:rsidRPr="00CF6539">
        <w:rPr>
          <w:rFonts w:ascii="Times New Roman" w:hAnsi="Times New Roman"/>
          <w:color w:val="000000"/>
          <w:sz w:val="28"/>
          <w:lang w:val="ru-RU"/>
        </w:rPr>
        <w:t>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готовность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</w:t>
      </w:r>
      <w:r w:rsidRPr="00CF6539">
        <w:rPr>
          <w:rFonts w:ascii="Times New Roman" w:hAnsi="Times New Roman"/>
          <w:color w:val="000000"/>
          <w:sz w:val="28"/>
          <w:lang w:val="ru-RU"/>
        </w:rPr>
        <w:t>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</w:t>
      </w:r>
      <w:r w:rsidRPr="00CF6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в области окружающей среды, планирование поступков и </w:t>
      </w:r>
      <w:r w:rsidRPr="00CF6539">
        <w:rPr>
          <w:rFonts w:ascii="Times New Roman" w:hAnsi="Times New Roman"/>
          <w:color w:val="000000"/>
          <w:sz w:val="28"/>
          <w:lang w:val="ru-RU"/>
        </w:rPr>
        <w:t>оценки их возможных последствий для окружающей среды;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</w:t>
      </w:r>
      <w:r w:rsidRPr="00CF6539">
        <w:rPr>
          <w:rFonts w:ascii="Times New Roman" w:hAnsi="Times New Roman"/>
          <w:color w:val="000000"/>
          <w:sz w:val="28"/>
          <w:lang w:val="ru-RU"/>
        </w:rPr>
        <w:t>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МЕТАПРЕДМЕТНЫ</w:t>
      </w:r>
      <w:r w:rsidRPr="00CF6539">
        <w:rPr>
          <w:rFonts w:ascii="Times New Roman" w:hAnsi="Times New Roman"/>
          <w:b/>
          <w:color w:val="000000"/>
          <w:sz w:val="28"/>
          <w:lang w:val="ru-RU"/>
        </w:rPr>
        <w:t>Е РЕЗУЛЬТАТЫ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</w:t>
      </w:r>
      <w:r w:rsidRPr="00CF6539">
        <w:rPr>
          <w:rFonts w:ascii="Times New Roman" w:hAnsi="Times New Roman"/>
          <w:color w:val="000000"/>
          <w:sz w:val="28"/>
          <w:lang w:val="ru-RU"/>
        </w:rPr>
        <w:t>нный признак классификации, основания для обобщения и сравнения, критерии проводимого анализа;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</w:t>
      </w:r>
      <w:r w:rsidRPr="00CF6539">
        <w:rPr>
          <w:rFonts w:ascii="Times New Roman" w:hAnsi="Times New Roman"/>
          <w:color w:val="000000"/>
          <w:sz w:val="28"/>
          <w:lang w:val="ru-RU"/>
        </w:rPr>
        <w:t>ии;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</w:t>
      </w:r>
      <w:r w:rsidRPr="00CF6539">
        <w:rPr>
          <w:rFonts w:ascii="Times New Roman" w:hAnsi="Times New Roman"/>
          <w:color w:val="000000"/>
          <w:sz w:val="28"/>
          <w:lang w:val="ru-RU"/>
        </w:rPr>
        <w:t>олько вариантов решения, выбирать наиболее подходящий с учётом самостоятельно выделенных критериев).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</w:t>
      </w:r>
      <w:r w:rsidRPr="00CF6539">
        <w:rPr>
          <w:rFonts w:ascii="Times New Roman" w:hAnsi="Times New Roman"/>
          <w:color w:val="000000"/>
          <w:sz w:val="28"/>
          <w:lang w:val="ru-RU"/>
        </w:rPr>
        <w:t>му, устанавливать искомое и данное, формировать гипотезу, аргументировать свою позицию, мнение;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</w:t>
      </w:r>
      <w:r w:rsidRPr="00CF6539">
        <w:rPr>
          <w:rFonts w:ascii="Times New Roman" w:hAnsi="Times New Roman"/>
          <w:color w:val="000000"/>
          <w:sz w:val="28"/>
          <w:lang w:val="ru-RU"/>
        </w:rPr>
        <w:t>й между объектами, явлениями, процессами;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а также выдвигать предположения о его развитии в новых условиях.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lastRenderedPageBreak/>
        <w:t>выбирать информацию из источников различных типов, анализировать, системати</w:t>
      </w:r>
      <w:r w:rsidRPr="00CF6539">
        <w:rPr>
          <w:rFonts w:ascii="Times New Roman" w:hAnsi="Times New Roman"/>
          <w:color w:val="000000"/>
          <w:sz w:val="28"/>
          <w:lang w:val="ru-RU"/>
        </w:rPr>
        <w:t>зировать и интерпретировать информацию различных видов и форм представления;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Коммуника</w:t>
      </w:r>
      <w:r w:rsidRPr="00CF6539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нтировать полученный результат; 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</w:t>
      </w:r>
      <w:r w:rsidRPr="00CF6539">
        <w:rPr>
          <w:rFonts w:ascii="Times New Roman" w:hAnsi="Times New Roman"/>
          <w:color w:val="000000"/>
          <w:sz w:val="28"/>
          <w:lang w:val="ru-RU"/>
        </w:rPr>
        <w:t>ичие и сходство позиций, в корректной форме формулировать разногласия, свои возражения;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</w:t>
      </w:r>
      <w:r w:rsidRPr="00CF6539">
        <w:rPr>
          <w:rFonts w:ascii="Times New Roman" w:hAnsi="Times New Roman"/>
          <w:color w:val="000000"/>
          <w:sz w:val="28"/>
          <w:lang w:val="ru-RU"/>
        </w:rPr>
        <w:t>рии.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</w:t>
      </w:r>
      <w:r w:rsidRPr="00CF6539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</w:t>
      </w:r>
      <w:r w:rsidRPr="00CF6539">
        <w:rPr>
          <w:rFonts w:ascii="Times New Roman" w:hAnsi="Times New Roman"/>
          <w:color w:val="000000"/>
          <w:sz w:val="28"/>
          <w:lang w:val="ru-RU"/>
        </w:rPr>
        <w:t>кой задачи;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</w:t>
      </w:r>
      <w:r w:rsidRPr="00CF6539">
        <w:rPr>
          <w:rFonts w:ascii="Times New Roman" w:hAnsi="Times New Roman"/>
          <w:color w:val="000000"/>
          <w:sz w:val="28"/>
          <w:lang w:val="ru-RU"/>
        </w:rPr>
        <w:t>ичины достижения или недостижения результатов деятельности, находить ошибку, давать оценку приобретённому опыту.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</w:t>
      </w:r>
      <w:r w:rsidRPr="00CF6539">
        <w:rPr>
          <w:rFonts w:ascii="Times New Roman" w:hAnsi="Times New Roman"/>
          <w:color w:val="000000"/>
          <w:sz w:val="28"/>
          <w:lang w:val="ru-RU"/>
        </w:rPr>
        <w:t>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</w:t>
      </w:r>
      <w:r w:rsidRPr="00CF6539">
        <w:rPr>
          <w:rFonts w:ascii="Times New Roman" w:hAnsi="Times New Roman"/>
          <w:color w:val="000000"/>
          <w:sz w:val="28"/>
          <w:lang w:val="ru-RU"/>
        </w:rPr>
        <w:t>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left="12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4262" w:rsidRPr="00CF6539" w:rsidRDefault="00254262">
      <w:pPr>
        <w:spacing w:after="0" w:line="264" w:lineRule="exact"/>
        <w:ind w:left="120"/>
        <w:jc w:val="both"/>
        <w:rPr>
          <w:lang w:val="ru-RU"/>
        </w:rPr>
      </w:pP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653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</w:t>
      </w:r>
      <w:r w:rsidRPr="00CF6539">
        <w:rPr>
          <w:rFonts w:ascii="Times New Roman" w:hAnsi="Times New Roman"/>
          <w:color w:val="000000"/>
          <w:sz w:val="28"/>
          <w:lang w:val="ru-RU"/>
        </w:rPr>
        <w:t xml:space="preserve"> дробь, проценты, иррациональное число, множества рациональных и действительных чисел, модуль действительного числа;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</w:t>
      </w:r>
      <w:r w:rsidRPr="00CF6539">
        <w:rPr>
          <w:rFonts w:ascii="Times New Roman" w:hAnsi="Times New Roman"/>
          <w:color w:val="000000"/>
          <w:sz w:val="28"/>
          <w:lang w:val="ru-RU"/>
        </w:rPr>
        <w:t>равила округления, прикидку и оценку результата вычислений;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</w:t>
      </w:r>
      <w:r w:rsidRPr="00CF6539">
        <w:rPr>
          <w:rFonts w:ascii="Times New Roman" w:hAnsi="Times New Roman"/>
          <w:color w:val="000000"/>
          <w:sz w:val="28"/>
          <w:lang w:val="ru-RU"/>
        </w:rPr>
        <w:t>нятием: арифметический корень натуральной степени;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</w:t>
      </w:r>
      <w:r w:rsidRPr="00CF6539">
        <w:rPr>
          <w:rFonts w:ascii="Times New Roman" w:hAnsi="Times New Roman"/>
          <w:color w:val="000000"/>
          <w:sz w:val="28"/>
          <w:lang w:val="ru-RU"/>
        </w:rPr>
        <w:t>с, котангенс числового аргумента;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</w:t>
      </w:r>
      <w:r w:rsidRPr="00CF6539">
        <w:rPr>
          <w:rFonts w:ascii="Times New Roman" w:hAnsi="Times New Roman"/>
          <w:color w:val="000000"/>
          <w:sz w:val="28"/>
          <w:lang w:val="ru-RU"/>
        </w:rPr>
        <w:t>ильные неравенства;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многочлен от одной переменной, многочлен с целыми коэффициентами, корни </w:t>
      </w:r>
      <w:r w:rsidRPr="00CF6539">
        <w:rPr>
          <w:rFonts w:ascii="Times New Roman" w:hAnsi="Times New Roman"/>
          <w:color w:val="000000"/>
          <w:sz w:val="28"/>
          <w:lang w:val="ru-RU"/>
        </w:rPr>
        <w:t>многочлена, применять деление многочлена на многочлен с остатком, теорему Безу и теорему Виета для решения задач;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</w:t>
      </w:r>
      <w:r w:rsidRPr="00CF6539">
        <w:rPr>
          <w:rFonts w:ascii="Times New Roman" w:hAnsi="Times New Roman"/>
          <w:color w:val="000000"/>
          <w:sz w:val="28"/>
          <w:lang w:val="ru-RU"/>
        </w:rPr>
        <w:t>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</w:t>
      </w:r>
      <w:r w:rsidRPr="00CF6539">
        <w:rPr>
          <w:rFonts w:ascii="Times New Roman" w:hAnsi="Times New Roman"/>
          <w:color w:val="000000"/>
          <w:sz w:val="28"/>
          <w:lang w:val="ru-RU"/>
        </w:rPr>
        <w:t>етировать полученный результат;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</w:t>
      </w:r>
      <w:r w:rsidRPr="00CF6539">
        <w:rPr>
          <w:rFonts w:ascii="Times New Roman" w:hAnsi="Times New Roman"/>
          <w:color w:val="000000"/>
          <w:sz w:val="28"/>
          <w:lang w:val="ru-RU"/>
        </w:rPr>
        <w:t>ческих выражений;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</w:t>
      </w:r>
      <w:r w:rsidRPr="00CF6539">
        <w:rPr>
          <w:rFonts w:ascii="Times New Roman" w:hAnsi="Times New Roman"/>
          <w:color w:val="000000"/>
          <w:sz w:val="28"/>
          <w:lang w:val="ru-RU"/>
        </w:rPr>
        <w:t>ния тригонометрических выражений;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</w:t>
      </w:r>
      <w:r w:rsidRPr="00CF6539">
        <w:rPr>
          <w:rFonts w:ascii="Times New Roman" w:hAnsi="Times New Roman"/>
          <w:color w:val="000000"/>
          <w:sz w:val="28"/>
          <w:lang w:val="ru-RU"/>
        </w:rPr>
        <w:t>внения, неравенства по условию задачи, исследовать построенные модели с использованием аппарата алгебры.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</w:t>
      </w:r>
      <w:r w:rsidRPr="00CF6539">
        <w:rPr>
          <w:rFonts w:ascii="Times New Roman" w:hAnsi="Times New Roman"/>
          <w:color w:val="000000"/>
          <w:sz w:val="28"/>
          <w:lang w:val="ru-RU"/>
        </w:rPr>
        <w:t>лнять элементарные преобразования графиков функций;</w:t>
      </w:r>
    </w:p>
    <w:p w:rsidR="00254262" w:rsidRPr="00CF6539" w:rsidRDefault="00CF6539">
      <w:pPr>
        <w:spacing w:after="0" w:line="264" w:lineRule="exact"/>
        <w:ind w:firstLine="600"/>
        <w:jc w:val="both"/>
        <w:rPr>
          <w:lang w:val="ru-RU"/>
        </w:rPr>
      </w:pPr>
      <w:r w:rsidRPr="00CF653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чётные и нечётные функции, периодические функци</w:t>
      </w:r>
      <w:r>
        <w:rPr>
          <w:rFonts w:ascii="Times New Roman" w:hAnsi="Times New Roman"/>
          <w:color w:val="000000"/>
          <w:sz w:val="28"/>
        </w:rPr>
        <w:t>и, промежутки монотонности функции, максимумы и минимумы функции, наибольшее и наименьшее значение функции на промежутке;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</w:t>
      </w:r>
      <w:r>
        <w:rPr>
          <w:rFonts w:ascii="Times New Roman" w:hAnsi="Times New Roman"/>
          <w:color w:val="000000"/>
          <w:sz w:val="28"/>
        </w:rPr>
        <w:t>казателем, график корня n-ой степени как функции обратной степени с натуральным показателем;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</w:t>
      </w:r>
      <w:r>
        <w:rPr>
          <w:rFonts w:ascii="Times New Roman" w:hAnsi="Times New Roman"/>
          <w:color w:val="000000"/>
          <w:sz w:val="28"/>
        </w:rPr>
        <w:t>понятиями: показательная и логарифмическая функции, их свойства и графики, использовать их графики для решения уравнений;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</w:t>
      </w:r>
      <w:r>
        <w:rPr>
          <w:rFonts w:ascii="Times New Roman" w:hAnsi="Times New Roman"/>
          <w:color w:val="000000"/>
          <w:sz w:val="28"/>
        </w:rPr>
        <w:t>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арифметическая и </w:t>
      </w:r>
      <w:r>
        <w:rPr>
          <w:rFonts w:ascii="Times New Roman" w:hAnsi="Times New Roman"/>
          <w:color w:val="000000"/>
          <w:sz w:val="28"/>
        </w:rPr>
        <w:t>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характера;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</w:t>
      </w:r>
      <w:r>
        <w:rPr>
          <w:rFonts w:ascii="Times New Roman" w:hAnsi="Times New Roman"/>
          <w:color w:val="000000"/>
          <w:sz w:val="28"/>
        </w:rPr>
        <w:t>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 оперировать понятиями: непрерывные функции, </w:t>
      </w:r>
      <w:r>
        <w:rPr>
          <w:rFonts w:ascii="Times New Roman" w:hAnsi="Times New Roman"/>
          <w:color w:val="000000"/>
          <w:sz w:val="28"/>
        </w:rPr>
        <w:t>точки разрыва графика функции, асимптоты графика функции;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первая и вторая производные функции, касател</w:t>
      </w:r>
      <w:r>
        <w:rPr>
          <w:rFonts w:ascii="Times New Roman" w:hAnsi="Times New Roman"/>
          <w:color w:val="000000"/>
          <w:sz w:val="28"/>
        </w:rPr>
        <w:t>ьная к графику функции;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Множества и логика: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</w:t>
      </w:r>
      <w:r>
        <w:rPr>
          <w:rFonts w:ascii="Times New Roman" w:hAnsi="Times New Roman"/>
          <w:color w:val="000000"/>
          <w:sz w:val="28"/>
        </w:rPr>
        <w:t>овать понятиями: множество, операции над множествами;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определение, теорема, уравнение-сле</w:t>
      </w:r>
      <w:r>
        <w:rPr>
          <w:rFonts w:ascii="Times New Roman" w:hAnsi="Times New Roman"/>
          <w:color w:val="000000"/>
          <w:sz w:val="28"/>
        </w:rPr>
        <w:t xml:space="preserve">дствие, свойство математического объекта, доказательство, равносильные уравнения и неравенства. 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</w:t>
      </w:r>
      <w:r>
        <w:rPr>
          <w:rFonts w:ascii="Times New Roman" w:hAnsi="Times New Roman"/>
          <w:color w:val="000000"/>
          <w:sz w:val="28"/>
        </w:rPr>
        <w:t>еского анализа»: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</w:t>
      </w:r>
      <w:r>
        <w:rPr>
          <w:rFonts w:ascii="Times New Roman" w:hAnsi="Times New Roman"/>
          <w:color w:val="000000"/>
          <w:sz w:val="28"/>
        </w:rPr>
        <w:t>бодно оперировать понятием остатка по модулю, записывать натуральные числа в различных позиционных системах счисления;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</w:t>
      </w:r>
      <w:r>
        <w:rPr>
          <w:rFonts w:ascii="Times New Roman" w:hAnsi="Times New Roman"/>
          <w:color w:val="000000"/>
          <w:sz w:val="28"/>
        </w:rPr>
        <w:t>ометрической форме, выполнять арифметические операции с ними и изображать на координатной плоскости.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</w:t>
      </w:r>
      <w:r>
        <w:rPr>
          <w:rFonts w:ascii="Times New Roman" w:hAnsi="Times New Roman"/>
          <w:color w:val="000000"/>
          <w:sz w:val="28"/>
        </w:rPr>
        <w:t>льных переходов;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</w:t>
      </w:r>
      <w:r>
        <w:rPr>
          <w:rFonts w:ascii="Times New Roman" w:hAnsi="Times New Roman"/>
          <w:color w:val="000000"/>
          <w:sz w:val="28"/>
        </w:rPr>
        <w:t xml:space="preserve">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рациональные, иррацио</w:t>
      </w:r>
      <w:r>
        <w:rPr>
          <w:rFonts w:ascii="Times New Roman" w:hAnsi="Times New Roman"/>
          <w:color w:val="000000"/>
          <w:sz w:val="28"/>
        </w:rPr>
        <w:t>нальные, показательные, логарифмические и тригонометрические уравнения и неравенства, содержащие модули и параметры;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реальные ситуации на языке </w:t>
      </w:r>
      <w:r>
        <w:rPr>
          <w:rFonts w:ascii="Times New Roman" w:hAnsi="Times New Roman"/>
          <w:color w:val="000000"/>
          <w:sz w:val="28"/>
        </w:rPr>
        <w:t>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Функции и графики: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композиции функций с помощью э</w:t>
      </w:r>
      <w:r>
        <w:rPr>
          <w:rFonts w:ascii="Times New Roman" w:hAnsi="Times New Roman"/>
          <w:color w:val="000000"/>
          <w:sz w:val="28"/>
        </w:rPr>
        <w:t>лементарного исследования и свойств композиции двух функций;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функции для моделирования и исследова</w:t>
      </w:r>
      <w:r>
        <w:rPr>
          <w:rFonts w:ascii="Times New Roman" w:hAnsi="Times New Roman"/>
          <w:color w:val="000000"/>
          <w:sz w:val="28"/>
        </w:rPr>
        <w:t>ния реальных процессов.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производную для нахождения наилуч</w:t>
      </w:r>
      <w:r>
        <w:rPr>
          <w:rFonts w:ascii="Times New Roman" w:hAnsi="Times New Roman"/>
          <w:color w:val="000000"/>
          <w:sz w:val="28"/>
        </w:rPr>
        <w:t>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</w:t>
      </w:r>
      <w:r>
        <w:rPr>
          <w:rFonts w:ascii="Times New Roman" w:hAnsi="Times New Roman"/>
          <w:color w:val="000000"/>
          <w:sz w:val="28"/>
        </w:rPr>
        <w:t>ых функций и вычислять интеграл по формуле Ньютона-Лейбница;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 w:rsidR="00254262" w:rsidRDefault="00CF6539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254262" w:rsidRDefault="00CF6539">
      <w:pPr>
        <w:spacing w:after="0" w:line="264" w:lineRule="exact"/>
        <w:ind w:firstLine="600"/>
        <w:jc w:val="both"/>
        <w:sectPr w:rsidR="00254262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реша</w:t>
      </w:r>
      <w:r>
        <w:rPr>
          <w:rFonts w:ascii="Times New Roman" w:hAnsi="Times New Roman"/>
          <w:color w:val="000000"/>
          <w:sz w:val="28"/>
        </w:rPr>
        <w:t>ть прикладные задачи, в том числе социально-экономического и физического характера, средствами математического анализа.</w:t>
      </w:r>
      <w:bookmarkStart w:id="7" w:name="block-17830578"/>
      <w:bookmarkStart w:id="8" w:name="block-178305781"/>
      <w:bookmarkEnd w:id="7"/>
      <w:bookmarkEnd w:id="8"/>
    </w:p>
    <w:p w:rsidR="00254262" w:rsidRDefault="00CF6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54262" w:rsidRDefault="00CF6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87"/>
        <w:gridCol w:w="3763"/>
        <w:gridCol w:w="1518"/>
        <w:gridCol w:w="1841"/>
        <w:gridCol w:w="2394"/>
        <w:gridCol w:w="3391"/>
      </w:tblGrid>
      <w:tr w:rsidR="00254262">
        <w:trPr>
          <w:trHeight w:val="144"/>
        </w:trPr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4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52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40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36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графики. Степенная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функция с целым показателем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 и уравнения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4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/>
        </w:tc>
      </w:tr>
    </w:tbl>
    <w:p w:rsidR="00254262" w:rsidRDefault="00254262">
      <w:pPr>
        <w:sectPr w:rsidR="0025426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54262" w:rsidRDefault="00CF6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87"/>
        <w:gridCol w:w="3032"/>
        <w:gridCol w:w="1350"/>
        <w:gridCol w:w="2375"/>
        <w:gridCol w:w="2501"/>
        <w:gridCol w:w="3649"/>
      </w:tblGrid>
      <w:tr w:rsidR="00254262">
        <w:trPr>
          <w:trHeight w:val="144"/>
        </w:trPr>
        <w:tc>
          <w:tcPr>
            <w:tcW w:w="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6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36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Первообразная и </w:t>
            </w:r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рациональных, иррациональных показательных и логарифмических уравнений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3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/>
        </w:tc>
      </w:tr>
    </w:tbl>
    <w:p w:rsidR="00254262" w:rsidRDefault="00254262">
      <w:pPr>
        <w:sectPr w:rsidR="0025426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54262" w:rsidRDefault="00254262">
      <w:pPr>
        <w:sectPr w:rsidR="0025426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17830575"/>
      <w:bookmarkEnd w:id="9"/>
    </w:p>
    <w:p w:rsidR="00254262" w:rsidRDefault="00CF6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54262" w:rsidRDefault="00CF6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687"/>
        <w:gridCol w:w="3868"/>
        <w:gridCol w:w="1204"/>
        <w:gridCol w:w="1841"/>
        <w:gridCol w:w="1910"/>
        <w:gridCol w:w="1505"/>
        <w:gridCol w:w="2579"/>
      </w:tblGrid>
      <w:tr w:rsidR="00254262">
        <w:trPr>
          <w:trHeight w:val="144"/>
        </w:trPr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4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4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4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1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2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их свойства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Рациональные и иррациональные числа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определителя </w:t>
            </w:r>
            <w:r>
              <w:rPr>
                <w:rFonts w:ascii="Times New Roman" w:hAnsi="Times New Roman"/>
                <w:color w:val="000000"/>
                <w:sz w:val="24"/>
              </w:rPr>
              <w:t>для решения системы линейных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Взаимно обратные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функции. Композиция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 постоянства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Линейная,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квадратичная и дробно-линейная функции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t>с целым показателем. Бином Ньютона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 и его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числовых выражений, содержащих степени и корни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Иррациональные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n-ой степени как функции обратной степени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уравнения. Основные методы решения показательных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работа: "Показательная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Показательные уравнения"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график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уравнения. 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Равносильные переходы в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Тригонометрическая окружность, 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функций числового аргумента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Линейный и экспоненциальный рост. Число </w:t>
            </w:r>
            <w:r>
              <w:rPr>
                <w:rFonts w:ascii="Times New Roman" w:hAnsi="Times New Roman"/>
                <w:color w:val="000000"/>
                <w:sz w:val="24"/>
              </w:rPr>
              <w:t>е. Формула сложных процентов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Точка разрыва. </w:t>
            </w:r>
            <w:r>
              <w:rPr>
                <w:rFonts w:ascii="Times New Roman" w:hAnsi="Times New Roman"/>
                <w:color w:val="000000"/>
                <w:sz w:val="24"/>
              </w:rPr>
              <w:t>Асимптоты графиков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</w:t>
            </w:r>
            <w:r>
              <w:rPr>
                <w:rFonts w:ascii="Times New Roman" w:hAnsi="Times New Roman"/>
                <w:color w:val="000000"/>
                <w:sz w:val="24"/>
              </w:rPr>
              <w:t>интервалов для решения неравенств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Определение,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геометрический смысл производной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 суммы, произведения, частного и композиции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4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/>
        </w:tc>
      </w:tr>
    </w:tbl>
    <w:p w:rsidR="00254262" w:rsidRDefault="00254262">
      <w:pPr>
        <w:sectPr w:rsidR="0025426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54262" w:rsidRDefault="00CF6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595" w:type="dxa"/>
        <w:tblCellMar>
          <w:top w:w="50" w:type="dxa"/>
          <w:left w:w="100" w:type="dxa"/>
        </w:tblCellMar>
        <w:tblLook w:val="04A0"/>
      </w:tblPr>
      <w:tblGrid>
        <w:gridCol w:w="687"/>
        <w:gridCol w:w="3894"/>
        <w:gridCol w:w="1121"/>
        <w:gridCol w:w="1841"/>
        <w:gridCol w:w="1910"/>
        <w:gridCol w:w="1531"/>
        <w:gridCol w:w="2611"/>
      </w:tblGrid>
      <w:tr w:rsidR="00254262">
        <w:trPr>
          <w:trHeight w:val="144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44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4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44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4262" w:rsidRDefault="00254262">
            <w:pPr>
              <w:spacing w:after="0"/>
              <w:ind w:left="135"/>
            </w:pPr>
          </w:p>
        </w:tc>
        <w:tc>
          <w:tcPr>
            <w:tcW w:w="16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  <w:tc>
          <w:tcPr>
            <w:tcW w:w="27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4262" w:rsidRDefault="00254262"/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экстремумы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экстремумы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наименьшего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непрерывной функции на отрезке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наименьшего значения непрерывной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на отрезке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наименьшего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непрерывной функции на отрезке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наилучшего решения в прикладных задачах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для определения скорости и ускорения процесса, заданного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или графиком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Первообразные элементарных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нахождения первообразных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интеграла для нахождения площадей плоских фигур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реальных процессов с помощью дифференциальных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и графики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Отбор корней тригонометрических уравнений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тригонометрической окружности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Отбор корней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 с помощью тригонометрической окружности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методы решения показательных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логарифмических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методы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Графические методы решения показательных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логарифмических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Комплексные числа. Алгебраическая и тригонометрическая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формы записи комплексного числа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Муавра. Корни n-ой степени из комплексного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признаков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делимости целых чисел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признаков делимости целых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чисел: остатки по модулю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признаков делимости целых чисел: алгоритм Евклида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решения задач в целых числах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методы решения систем и совокупностей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логарифмических уравнений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систем к решению математических задач и задач из различных областей </w:t>
            </w:r>
            <w:r>
              <w:rPr>
                <w:rFonts w:ascii="Times New Roman" w:hAnsi="Times New Roman"/>
                <w:color w:val="000000"/>
                <w:sz w:val="24"/>
              </w:rPr>
              <w:t>науки и реальной жизни, интерпретация полученных результатов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неравенств к решению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системы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 исследование математических моделей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реальных ситуаций с помощью систем уравнений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работа: "Задачи с параметрами"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знаний: "Уравнения.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знаний: "Производная и её применение"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знаний: "Функции"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>
            <w:pPr>
              <w:spacing w:after="0"/>
              <w:ind w:left="135"/>
            </w:pPr>
          </w:p>
        </w:tc>
      </w:tr>
      <w:tr w:rsidR="00254262">
        <w:trPr>
          <w:trHeight w:val="144"/>
        </w:trPr>
        <w:tc>
          <w:tcPr>
            <w:tcW w:w="5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CF6539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4262" w:rsidRDefault="00254262"/>
        </w:tc>
      </w:tr>
    </w:tbl>
    <w:p w:rsidR="00254262" w:rsidRDefault="00254262">
      <w:pPr>
        <w:sectPr w:rsidR="0025426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54262" w:rsidRDefault="00254262">
      <w:pPr>
        <w:sectPr w:rsidR="0025426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0" w:name="block-17830574"/>
      <w:bookmarkEnd w:id="10"/>
    </w:p>
    <w:p w:rsidR="00254262" w:rsidRDefault="00CF6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4262" w:rsidRDefault="00CF6539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4262" w:rsidRDefault="00CF6539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54262" w:rsidRDefault="00CF6539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54262" w:rsidRDefault="00CF653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54262" w:rsidRDefault="00CF6539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54262" w:rsidRDefault="00CF6539">
      <w:pPr>
        <w:spacing w:after="0" w:line="480" w:lineRule="exact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54262" w:rsidRDefault="00254262">
      <w:pPr>
        <w:spacing w:after="0"/>
        <w:ind w:left="120"/>
      </w:pPr>
    </w:p>
    <w:p w:rsidR="00254262" w:rsidRDefault="00CF6539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54262" w:rsidRDefault="00CF6539">
      <w:pPr>
        <w:spacing w:after="0" w:line="480" w:lineRule="exact"/>
        <w:ind w:left="120"/>
        <w:sectPr w:rsidR="00254262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11" w:name="block-17830580"/>
      <w:bookmarkStart w:id="12" w:name="block-178305801"/>
      <w:bookmarkEnd w:id="11"/>
      <w:bookmarkEnd w:id="12"/>
    </w:p>
    <w:p w:rsidR="00254262" w:rsidRDefault="00254262"/>
    <w:sectPr w:rsidR="00254262" w:rsidSect="0025426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9"/>
  <w:characterSpacingControl w:val="doNotCompress"/>
  <w:compat/>
  <w:rsids>
    <w:rsidRoot w:val="00254262"/>
    <w:rsid w:val="00254262"/>
    <w:rsid w:val="00CF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a0"/>
    <w:link w:val="Header"/>
    <w:uiPriority w:val="99"/>
    <w:qFormat/>
    <w:rsid w:val="00841CD9"/>
  </w:style>
  <w:style w:type="character" w:customStyle="1" w:styleId="Heading1Char">
    <w:name w:val="Heading 1 Char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Подзаголовок Знак"/>
    <w:basedOn w:val="a0"/>
    <w:link w:val="a4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link w:val="a6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7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254262"/>
    <w:rPr>
      <w:color w:val="0000FF" w:themeColor="hyperlink"/>
      <w:u w:val="single"/>
    </w:rPr>
  </w:style>
  <w:style w:type="paragraph" w:customStyle="1" w:styleId="a8">
    <w:name w:val="Заголовок"/>
    <w:basedOn w:val="a"/>
    <w:next w:val="a9"/>
    <w:qFormat/>
    <w:rsid w:val="0025426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254262"/>
    <w:pPr>
      <w:spacing w:after="140"/>
    </w:pPr>
  </w:style>
  <w:style w:type="paragraph" w:styleId="aa">
    <w:name w:val="List"/>
    <w:basedOn w:val="a9"/>
    <w:rsid w:val="00254262"/>
    <w:rPr>
      <w:rFonts w:cs="Mangal"/>
    </w:rPr>
  </w:style>
  <w:style w:type="paragraph" w:customStyle="1" w:styleId="Caption">
    <w:name w:val="Caption"/>
    <w:basedOn w:val="a"/>
    <w:qFormat/>
    <w:rsid w:val="0025426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254262"/>
    <w:pPr>
      <w:suppressLineNumbers/>
    </w:pPr>
    <w:rPr>
      <w:rFonts w:cs="Mangal"/>
    </w:rPr>
  </w:style>
  <w:style w:type="paragraph" w:customStyle="1" w:styleId="ac">
    <w:name w:val="Верхний и нижний колонтитулы"/>
    <w:basedOn w:val="a"/>
    <w:qFormat/>
    <w:rsid w:val="00254262"/>
  </w:style>
  <w:style w:type="paragraph" w:customStyle="1" w:styleId="Header">
    <w:name w:val="Header"/>
    <w:basedOn w:val="a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d">
    <w:name w:val="Normal Indent"/>
    <w:basedOn w:val="a"/>
    <w:uiPriority w:val="99"/>
    <w:unhideWhenUsed/>
    <w:qFormat/>
    <w:rsid w:val="00841CD9"/>
    <w:pPr>
      <w:ind w:left="720"/>
    </w:pPr>
  </w:style>
  <w:style w:type="paragraph" w:styleId="a4">
    <w:name w:val="Subtitle"/>
    <w:basedOn w:val="a"/>
    <w:next w:val="a"/>
    <w:link w:val="a3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Title"/>
    <w:basedOn w:val="a"/>
    <w:next w:val="a"/>
    <w:link w:val="a5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">
    <w:name w:val="Table Grid"/>
    <w:basedOn w:val="a1"/>
    <w:uiPriority w:val="59"/>
    <w:rsid w:val="002542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4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8201</Words>
  <Characters>46747</Characters>
  <Application>Microsoft Office Word</Application>
  <DocSecurity>0</DocSecurity>
  <Lines>389</Lines>
  <Paragraphs>109</Paragraphs>
  <ScaleCrop>false</ScaleCrop>
  <Company/>
  <LinksUpToDate>false</LinksUpToDate>
  <CharactersWithSpaces>54839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Учитель</cp:lastModifiedBy>
  <cp:revision>4</cp:revision>
  <dcterms:created xsi:type="dcterms:W3CDTF">2023-09-15T10:10:00Z</dcterms:created>
  <dcterms:modified xsi:type="dcterms:W3CDTF">2023-09-15T10:11:00Z</dcterms:modified>
  <dc:language>ru-RU</dc:language>
</cp:coreProperties>
</file>